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工程名称：5号楼检验科免疫实验室和分子生物实验室VRV空调采购及安装工程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5、投标人在近三年内（2023年2月-至今）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15天（合同签订及现场具备施工条件后15日内）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《建筑装饰装修工程质量验收标准》GB 50210—2018</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 xml:space="preserve">《建筑工程施工质量验收统一标准》GB 50300—2013  </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《通风与空调工程施工质量验收规范》GB50243-2023</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bookmarkStart w:id="1" w:name="_GoBack"/>
      <w:bookmarkEnd w:id="1"/>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numPr>
          <w:ilvl w:val="0"/>
          <w:numId w:val="8"/>
        </w:num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相关要求</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1</w:t>
      </w:r>
      <w:r>
        <w:rPr>
          <w:rFonts w:hint="default" w:ascii="幼圆" w:hAnsi="幼圆" w:eastAsia="幼圆" w:cs="幼圆"/>
          <w:sz w:val="24"/>
          <w:szCs w:val="24"/>
          <w:lang w:val="en-US" w:eastAsia="zh-CN"/>
        </w:rPr>
        <w:t>、</w:t>
      </w:r>
      <w:r>
        <w:rPr>
          <w:rFonts w:hint="eastAsia" w:ascii="幼圆" w:hAnsi="幼圆" w:eastAsia="幼圆" w:cs="幼圆"/>
          <w:sz w:val="24"/>
          <w:szCs w:val="24"/>
          <w:lang w:val="en-US" w:eastAsia="zh-CN"/>
        </w:rPr>
        <w:t>供应商</w:t>
      </w:r>
      <w:r>
        <w:rPr>
          <w:rFonts w:hint="default" w:ascii="幼圆" w:hAnsi="幼圆" w:eastAsia="幼圆" w:cs="幼圆"/>
          <w:sz w:val="24"/>
          <w:szCs w:val="24"/>
          <w:lang w:val="en-US" w:eastAsia="zh-CN"/>
        </w:rPr>
        <w:t>按照我院工程师要求进行施工作业。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2</w:t>
      </w:r>
      <w:r>
        <w:rPr>
          <w:rFonts w:hint="default" w:ascii="幼圆" w:hAnsi="幼圆" w:eastAsia="幼圆" w:cs="幼圆"/>
          <w:sz w:val="24"/>
          <w:szCs w:val="24"/>
          <w:lang w:val="en-US" w:eastAsia="zh-CN"/>
        </w:rPr>
        <w:t>、施工作业中依照规程及操作方法进行，不可违章作业。</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3</w:t>
      </w:r>
      <w:r>
        <w:rPr>
          <w:rFonts w:hint="default" w:ascii="幼圆" w:hAnsi="幼圆" w:eastAsia="幼圆" w:cs="幼圆"/>
          <w:sz w:val="24"/>
          <w:szCs w:val="24"/>
          <w:lang w:val="en-US" w:eastAsia="zh-CN"/>
        </w:rPr>
        <w:t>、施工作业人员持有相关的证照，并配合我院工程师检查。</w:t>
      </w:r>
    </w:p>
    <w:p>
      <w:pPr>
        <w:pStyle w:val="167"/>
        <w:spacing w:line="360" w:lineRule="auto"/>
        <w:ind w:firstLine="0" w:firstLineChars="0"/>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4</w:t>
      </w:r>
      <w:r>
        <w:rPr>
          <w:rFonts w:hint="default" w:ascii="幼圆" w:hAnsi="幼圆" w:eastAsia="幼圆" w:cs="幼圆"/>
          <w:sz w:val="24"/>
          <w:szCs w:val="24"/>
          <w:lang w:val="en-US" w:eastAsia="zh-CN"/>
        </w:rPr>
        <w:t>、施工作业中，如有因操作不当引起设备损坏，由施工方进行免费更换。</w:t>
      </w:r>
    </w:p>
    <w:p>
      <w:pPr>
        <w:rPr>
          <w:rFonts w:hint="eastAsia" w:ascii="幼圆" w:hAnsi="幼圆" w:eastAsia="幼圆" w:cs="幼圆"/>
          <w:b w:val="0"/>
          <w:bCs w:val="0"/>
          <w:sz w:val="24"/>
          <w:szCs w:val="24"/>
        </w:rPr>
      </w:pPr>
      <w:r>
        <w:rPr>
          <w:rFonts w:hint="eastAsia" w:ascii="幼圆" w:hAnsi="幼圆" w:eastAsia="幼圆" w:cs="幼圆"/>
          <w:b w:val="0"/>
          <w:bCs w:val="0"/>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color w:val="FF0000"/>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r>
        <w:rPr>
          <w:rFonts w:hint="eastAsia" w:ascii="幼圆" w:hAnsi="幼圆" w:eastAsia="幼圆" w:cs="幼圆"/>
          <w:b/>
          <w:bCs/>
          <w:color w:val="FF0000"/>
          <w:sz w:val="28"/>
          <w:szCs w:val="24"/>
          <w:lang w:val="en-US" w:eastAsia="zh-CN"/>
        </w:rPr>
        <w:t>（采用综合评分法）</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w:t>
            </w:r>
            <w:r>
              <w:rPr>
                <w:rFonts w:hint="eastAsia" w:ascii="幼圆" w:hAnsi="幼圆" w:eastAsia="幼圆" w:cs="幼圆"/>
                <w:sz w:val="24"/>
                <w:szCs w:val="20"/>
                <w:lang w:val="en-US" w:eastAsia="zh-CN"/>
              </w:rPr>
              <w:t>2</w:t>
            </w:r>
            <w:r>
              <w:rPr>
                <w:rFonts w:hint="eastAsia" w:ascii="幼圆" w:hAnsi="幼圆" w:eastAsia="幼圆" w:cs="幼圆"/>
                <w:sz w:val="24"/>
                <w:szCs w:val="20"/>
              </w:rPr>
              <w:t>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7">
    <w:nsid w:val="66B00039"/>
    <w:multiLevelType w:val="singleLevel"/>
    <w:tmpl w:val="66B00039"/>
    <w:lvl w:ilvl="0" w:tentative="0">
      <w:start w:val="10"/>
      <w:numFmt w:val="chineseCounting"/>
      <w:suff w:val="nothing"/>
      <w:lvlText w:val="%1、"/>
      <w:lvlJc w:val="left"/>
      <w:rPr>
        <w:rFonts w:hint="eastAsia"/>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B9760F9"/>
    <w:rsid w:val="113329E6"/>
    <w:rsid w:val="115C159E"/>
    <w:rsid w:val="117F262B"/>
    <w:rsid w:val="12A90D4E"/>
    <w:rsid w:val="12C56763"/>
    <w:rsid w:val="15F90244"/>
    <w:rsid w:val="18641A8B"/>
    <w:rsid w:val="1990077F"/>
    <w:rsid w:val="1BE71C78"/>
    <w:rsid w:val="1F3C1C4F"/>
    <w:rsid w:val="2006445A"/>
    <w:rsid w:val="205F522A"/>
    <w:rsid w:val="22E24F49"/>
    <w:rsid w:val="23E13DA6"/>
    <w:rsid w:val="24392B0D"/>
    <w:rsid w:val="25D77D3F"/>
    <w:rsid w:val="26B26BA7"/>
    <w:rsid w:val="27372964"/>
    <w:rsid w:val="27BD3A55"/>
    <w:rsid w:val="2C5F3B91"/>
    <w:rsid w:val="2C873A9B"/>
    <w:rsid w:val="2D056703"/>
    <w:rsid w:val="31321010"/>
    <w:rsid w:val="347B53E1"/>
    <w:rsid w:val="34813790"/>
    <w:rsid w:val="34D52941"/>
    <w:rsid w:val="35A3178F"/>
    <w:rsid w:val="35BA5B31"/>
    <w:rsid w:val="377C3B60"/>
    <w:rsid w:val="3D3FEA48"/>
    <w:rsid w:val="3DAB702F"/>
    <w:rsid w:val="3DBFD295"/>
    <w:rsid w:val="3EBA3A53"/>
    <w:rsid w:val="40E40ADC"/>
    <w:rsid w:val="411538B7"/>
    <w:rsid w:val="41536D26"/>
    <w:rsid w:val="41BE02EE"/>
    <w:rsid w:val="44DB5B25"/>
    <w:rsid w:val="455507B5"/>
    <w:rsid w:val="45A73923"/>
    <w:rsid w:val="49AC38D7"/>
    <w:rsid w:val="49F927E9"/>
    <w:rsid w:val="4A5D2DD2"/>
    <w:rsid w:val="4AEF402B"/>
    <w:rsid w:val="4C85678E"/>
    <w:rsid w:val="4FC375E6"/>
    <w:rsid w:val="5257047F"/>
    <w:rsid w:val="537D6985"/>
    <w:rsid w:val="53ED7FA3"/>
    <w:rsid w:val="56A9ACE5"/>
    <w:rsid w:val="574D52F6"/>
    <w:rsid w:val="581519CB"/>
    <w:rsid w:val="5FEFBD42"/>
    <w:rsid w:val="63A6046B"/>
    <w:rsid w:val="64690EAB"/>
    <w:rsid w:val="66321E01"/>
    <w:rsid w:val="67C72DF9"/>
    <w:rsid w:val="6A5C38C9"/>
    <w:rsid w:val="6BBC5FCE"/>
    <w:rsid w:val="6FBD2579"/>
    <w:rsid w:val="6FED3F9B"/>
    <w:rsid w:val="703B2526"/>
    <w:rsid w:val="720472B3"/>
    <w:rsid w:val="75C51121"/>
    <w:rsid w:val="75DF8964"/>
    <w:rsid w:val="75F106A5"/>
    <w:rsid w:val="761942CF"/>
    <w:rsid w:val="787B4E47"/>
    <w:rsid w:val="78EF290F"/>
    <w:rsid w:val="79EFCB93"/>
    <w:rsid w:val="7CB97D94"/>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qFormat/>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26</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2026-02-14T06:54:19Z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